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DB53_length_1501_mean_cov_28.9207195203</w:t>
      </w:r>
    </w:p>
    <w:p>
      <w:pPr/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