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DB53_length_2061_mean_cov_25.3551673945</w:t>
      </w:r>
    </w:p>
    <w:p>
      <w:pPr/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