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DB52_length_302_mean_cov_4.10264900662</w:t>
      </w:r>
    </w:p>
    <w:p>
      <w:pPr/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