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DB52_length_550_mean_cov_6.80727272727</w:t>
      </w:r>
    </w:p>
    <w:p>
      <w:pPr/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br/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