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DB52_length_407_mean_cov_3.31695331695</w:t>
      </w:r>
    </w:p>
    <w:p>
      <w:pPr/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