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DB51_length_785_mean_cov_5.87898089172</w:t>
      </w:r>
    </w:p>
    <w:p>
      <w:pPr/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