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DB51_length_955_mean_cov_5.60523560209</w:t>
      </w:r>
    </w:p>
    <w:p>
      <w:pPr/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