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DB51_length_1091_mean_cov_6.85976168653</w:t>
      </w:r>
    </w:p>
    <w:p>
      <w:pPr/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A</w:t>
      </w:r>
      <w:r>
        <w:t>C</w:t>
      </w:r>
      <w:r>
        <w:t>A</w:t>
      </w:r>
      <w: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