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DB51_length_1041_mean_cov_7.10854947166</w:t>
      </w:r>
    </w:p>
    <w:p>
      <w:pPr/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G</w:t>
      </w:r>
      <w: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G</w:t>
      </w:r>
      <w:r>
        <w:t>C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C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DC143C"/>
        </w:rPr>
        <w:t>C</w:t>
      </w:r>
      <w:r>
        <w:rPr>
          <w:color w:val="DC143C"/>
        </w:rPr>
        <w:t>T</w:t>
      </w:r>
      <w:r>
        <w:rPr>
          <w:color w:val="DC143C"/>
        </w:rPr>
        <w:t>G</w:t>
      </w:r>
      <w:r>
        <w:rPr>
          <w:color w:val="000000"/>
        </w:rPr>
        <w:t>|</w:t>
      </w:r>
      <w:r>
        <w:t>T</w:t>
      </w:r>
      <w:r>
        <w:t>G</w:t>
      </w:r>
      <w:r>
        <w:t>G</w:t>
      </w:r>
      <w:r>
        <w:t>C</w:t>
      </w:r>
      <w: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t>C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rPr>
          <w:color w:val="000000"/>
        </w:rPr>
        <w:t>|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t>C</w:t>
      </w:r>
      <w:r>
        <w:t>T</w:t>
      </w:r>
      <w:r>
        <w:t>A</w:t>
      </w:r>
      <w:r>
        <w:t>C</w:t>
      </w:r>
      <w:r>
        <w:br/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C</w:t>
      </w:r>
      <w:r>
        <w:t>G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000000"/>
        </w:rPr>
        <w:t>|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br/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