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DB51_length_714_mean_cov_7.60924369748</w:t>
      </w:r>
    </w:p>
    <w:p>
      <w:pPr/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000000"/>
        </w:rPr>
        <w:t>|</w:t>
      </w:r>
      <w:r>
        <w:t>C</w:t>
      </w:r>
      <w:r>
        <w:t>C</w:t>
      </w:r>
      <w:r>
        <w:t>T</w:t>
      </w:r>
      <w:r>
        <w:t>G</w:t>
      </w:r>
      <w:r>
        <w:t>C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000000"/>
        </w:rPr>
        <w:t>|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