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DB51_length_688_mean_cov_6.75872093023</w:t>
      </w:r>
    </w:p>
    <w:p>
      <w:pPr/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