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DB51_length_681_mean_cov_5.43465491924</w:t>
      </w:r>
    </w:p>
    <w:p>
      <w:pPr/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