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DB51_length_666_mean_cov_5.36336336336</w:t>
      </w:r>
    </w:p>
    <w:p>
      <w:pPr/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