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DB51_length_665_mean_cov_11.9684210526</w:t>
      </w:r>
    </w:p>
    <w:p>
      <w:pPr/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br/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