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DB51_length_603_mean_cov_11.2006633499</w:t>
      </w:r>
    </w:p>
    <w:p>
      <w:pPr/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