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DB51_length_524_mean_cov_4.20229007634</w:t>
      </w:r>
    </w:p>
    <w:p>
      <w:pPr/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