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DB51_length_443_mean_cov_4.57110609481</w:t>
      </w:r>
    </w:p>
    <w:p>
      <w:pPr/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double"/>
        </w:rPr>
        <w:t>T</w:t>
      </w:r>
      <w:r>
        <w:rPr>
          <w:u w:val="double"/>
        </w:rPr>
        <w:t>T</w:t>
      </w:r>
      <w:r>
        <w:rPr>
          <w:u w:val="doub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000000"/>
        </w:rPr>
        <w:t>|</w:t>
      </w:r>
      <w: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