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DB51_length_286_mean_cov_8.74825174825</w:t>
      </w:r>
    </w:p>
    <w:p>
      <w:pPr/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