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DB51_length_860_mean_cov_8.1511627907</w:t>
      </w:r>
    </w:p>
    <w:p>
      <w:pPr/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