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DB51_length_791_mean_cov_8.43109987358</w:t>
      </w:r>
    </w:p>
    <w:p>
      <w:pPr/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