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DB51_length_787_mean_cov_8.51588310038</w:t>
      </w:r>
    </w:p>
    <w:p>
      <w:pPr/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