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DB51_length_784_mean_cov_9.33035714286</w:t>
      </w:r>
    </w:p>
    <w:p>
      <w:pPr/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