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DB51_length_726_mean_cov_4.53994490358</w:t>
      </w:r>
    </w:p>
    <w:p>
      <w:pPr/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