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DB51_length_722_mean_cov_5.53462603878</w:t>
      </w:r>
    </w:p>
    <w:p>
      <w:pPr/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