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DB51_length_716_mean_cov_7.87430167598</w:t>
      </w:r>
    </w:p>
    <w:p>
      <w:pPr/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