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DB51_length_715_mean_cov_7.44055944056</w:t>
      </w:r>
    </w:p>
    <w:p>
      <w:pPr/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