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DB51_length_685_mean_cov_5.64817518248</w:t>
      </w:r>
    </w:p>
    <w:p>
      <w:pPr/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