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DB51_length_682_mean_cov_6.03958944282</w:t>
      </w:r>
    </w:p>
    <w:p>
      <w:pPr/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