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DB51_length_673_mean_cov_10.0995542348</w:t>
      </w:r>
    </w:p>
    <w:p>
      <w:pPr/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