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DB51_length_670_mean_cov_10.9701492537</w:t>
      </w:r>
    </w:p>
    <w:p>
      <w:pPr/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