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DB51_length_655_mean_cov_5.98167938931</w:t>
      </w:r>
    </w:p>
    <w:p>
      <w:pPr/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