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DB51_length_645_mean_cov_15.1782945736</w:t>
      </w:r>
    </w:p>
    <w:p>
      <w:pPr/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G</w:t>
      </w:r>
      <w:r>
        <w:t>C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C</w:t>
      </w:r>
      <w:r>
        <w:t>T</w:t>
      </w:r>
      <w:r>
        <w:t>G</w:t>
      </w:r>
      <w:r>
        <w:t>C</w:t>
      </w:r>
      <w:r>
        <w:t>A</w:t>
      </w:r>
      <w:r>
        <w:t>A</w:t>
      </w:r>
      <w:r>
        <w:t>G</w:t>
      </w:r>
      <w:r>
        <w:t>A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t>C</w:t>
      </w:r>
      <w:r>
        <w:t>C</w:t>
      </w:r>
      <w:r>
        <w:t>T</w:t>
      </w:r>
      <w:r>
        <w:t>A</w:t>
      </w:r>
      <w:r>
        <w:t>C</w:t>
      </w:r>
      <w:r>
        <w:t>T</w:t>
      </w:r>
      <w:r>
        <w:t>C</w:t>
      </w:r>
      <w:r>
        <w:t>T</w:t>
      </w:r>
      <w:r>
        <w:t>T</w:t>
      </w:r>
      <w:r>
        <w:t>A</w:t>
      </w:r>
      <w:r>
        <w:t>C</w:t>
      </w:r>
      <w:r>
        <w:t>T</w:t>
      </w:r>
      <w:r>
        <w:t>G</w:t>
      </w:r>
      <w:r>
        <w:t>A</w:t>
      </w:r>
      <w:r>
        <w:t>G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T</w:t>
      </w:r>
      <w:r>
        <w:t>T</w:t>
      </w:r>
      <w:r>
        <w:t>G</w:t>
      </w:r>
      <w:r>
        <w:t>A</w:t>
      </w:r>
      <w:r>
        <w:t>G</w:t>
      </w:r>
      <w:r>
        <w:t>T</w:t>
      </w:r>
      <w:r>
        <w:t>A</w:t>
      </w:r>
      <w:r>
        <w:t>C</w:t>
      </w:r>
      <w:r>
        <w:t>A</w:t>
      </w:r>
      <w:r>
        <w:t>A</w:t>
      </w:r>
      <w:r>
        <w:t>G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t>T</w:t>
      </w:r>
      <w:r>
        <w:t>G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G</w:t>
      </w:r>
      <w:r>
        <w:t>T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G</w:t>
      </w:r>
      <w:r>
        <w:t>T</w:t>
      </w:r>
      <w:r>
        <w:t>G</w:t>
      </w:r>
      <w:r>
        <w:t>G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A</w:t>
      </w:r>
      <w:r>
        <w:t>A</w:t>
      </w:r>
      <w:r>
        <w:t>T</w:t>
      </w:r>
      <w:r>
        <w:t>G</w:t>
      </w:r>
      <w:r>
        <w:t>T</w:t>
      </w:r>
      <w:r>
        <w:t>G</w:t>
      </w:r>
      <w:r>
        <w:t>G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G</w:t>
      </w:r>
      <w:r>
        <w:t>T</w:t>
      </w:r>
      <w:r>
        <w:t>T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t>G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G</w:t>
      </w:r>
      <w:r>
        <w:t>G</w:t>
      </w:r>
      <w:r>
        <w:t>A</w:t>
      </w:r>
      <w:r>
        <w:t>A</w:t>
      </w:r>
      <w:r>
        <w:t>G</w:t>
      </w:r>
      <w:r>
        <w:t>A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T</w:t>
      </w:r>
      <w:r>
        <w:t>G</w:t>
      </w:r>
      <w:r>
        <w:t>T</w:t>
      </w:r>
      <w:r>
        <w:t>G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G</w:t>
      </w:r>
      <w:r>
        <w:t>C</w:t>
      </w:r>
      <w:r>
        <w:t>C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C</w:t>
      </w:r>
      <w:r>
        <w:t>C</w:t>
      </w:r>
      <w:r>
        <w:t>A</w:t>
      </w:r>
      <w:r>
        <w:t>T</w:t>
      </w:r>
      <w:r>
        <w:t>C</w:t>
      </w:r>
      <w:r>
        <w:t>A</w:t>
      </w:r>
      <w:r>
        <w:t>T</w:t>
      </w:r>
      <w:r>
        <w:t>T</w:t>
      </w:r>
      <w:r>
        <w:t>A</w:t>
      </w:r>
      <w:r>
        <w:t>A</w:t>
      </w:r>
      <w:r>
        <w:t>C</w:t>
      </w:r>
      <w:r>
        <w:t>T</w:t>
      </w:r>
      <w:r>
        <w:t>A</w:t>
      </w:r>
      <w:r>
        <w:t>G</w:t>
      </w:r>
      <w:r>
        <w:t>A</w:t>
      </w:r>
      <w:r>
        <w:t>A</w:t>
      </w:r>
      <w:r>
        <w:t>G</w:t>
      </w:r>
      <w:r>
        <w:t>C</w:t>
      </w:r>
      <w:r>
        <w:t>A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C</w:t>
      </w:r>
      <w:r>
        <w:t>T</w:t>
      </w:r>
      <w:r>
        <w:t>T</w:t>
      </w:r>
      <w:r>
        <w:t>G</w:t>
      </w:r>
      <w:r>
        <w:t>C</w:t>
      </w:r>
      <w:r>
        <w:t>T</w:t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t>A</w:t>
      </w:r>
      <w:r>
        <w:t>C</w:t>
      </w:r>
      <w:r>
        <w:t>C</w:t>
      </w:r>
      <w:r>
        <w:t>A</w:t>
      </w:r>
      <w:r>
        <w:t>A</w:t>
      </w:r>
      <w:r>
        <w:t>T</w:t>
      </w:r>
      <w:r>
        <w:t>C</w:t>
      </w:r>
      <w:r>
        <w:t>T</w:t>
      </w:r>
      <w:r>
        <w:t>G</w:t>
      </w:r>
      <w:r>
        <w:t>A</w:t>
      </w:r>
      <w:r>
        <w:t>C</w:t>
      </w:r>
      <w:r>
        <w:t>A</w:t>
      </w:r>
      <w:r>
        <w:t>G</w:t>
      </w:r>
      <w:r>
        <w:t>C</w:t>
      </w:r>
      <w:r>
        <w:t>A</w:t>
      </w:r>
      <w:r>
        <w:t>G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A</w:t>
      </w:r>
      <w:r>
        <w:t>A</w:t>
      </w:r>
      <w:r>
        <w:t>T</w:t>
      </w:r>
      <w:r>
        <w:t>G</w:t>
      </w:r>
      <w:r>
        <w:t>C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A</w:t>
      </w:r>
      <w:r>
        <w:t>C</w:t>
      </w:r>
      <w:r>
        <w:t>A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rPr>
          <w:color w:val="000000"/>
        </w:rPr>
        <w:t>|</w:t>
      </w:r>
      <w:r>
        <w:rPr>
          <w:color w:val="DC143C"/>
        </w:rPr>
        <w:t>A</w:t>
      </w:r>
      <w:r>
        <w:rPr>
          <w:color w:val="DC143C"/>
        </w:rPr>
        <w:t>A</w:t>
      </w:r>
      <w:r>
        <w:rPr>
          <w:color w:val="000000"/>
        </w:rPr>
        <w:t>|</w:t>
      </w:r>
      <w:r>
        <w:t>A</w:t>
      </w:r>
      <w:r>
        <w:t>G</w:t>
      </w:r>
      <w:r>
        <w:t>T</w:t>
      </w:r>
      <w:r>
        <w:t>A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G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G</w:t>
      </w:r>
      <w:r>
        <w:t>T</w:t>
      </w:r>
      <w:r>
        <w:t>G</w:t>
      </w:r>
      <w:r>
        <w:t>C</w:t>
      </w:r>
      <w:r>
        <w:t>C</w:t>
      </w:r>
      <w:r>
        <w:t>C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A</w:t>
      </w:r>
      <w:r>
        <w:t>G</w:t>
      </w:r>
      <w:r>
        <w:t>T</w:t>
      </w:r>
      <w:r>
        <w:t>C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G</w:t>
      </w:r>
      <w:r>
        <w:t>G</w:t>
      </w:r>
      <w:r>
        <w:t>G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A</w:t>
      </w:r>
      <w:r>
        <w:t>T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G</w:t>
      </w:r>
      <w:r>
        <w:t>G</w:t>
      </w:r>
      <w:r>
        <w:t>A</w:t>
      </w:r>
      <w:r>
        <w:t>T</w:t>
      </w:r>
      <w:r>
        <w:t>G</w:t>
      </w:r>
      <w:r>
        <w:t>A</w:t>
      </w:r>
      <w:r>
        <w:t>C</w:t>
      </w:r>
      <w:r>
        <w:t>A</w:t>
      </w:r>
      <w:r>
        <w:t>G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C</w:t>
      </w:r>
      <w:r>
        <w:t>A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G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G</w:t>
      </w:r>
      <w:r>
        <w:t>T</w:t>
      </w:r>
      <w:r>
        <w:t>A</w:t>
      </w:r>
      <w:r>
        <w:t>C</w:t>
      </w:r>
      <w:r>
        <w:t>T</w:t>
      </w:r>
      <w:r>
        <w:t>T</w:t>
      </w:r>
      <w:r>
        <w:t>A</w:t>
      </w:r>
      <w:r>
        <w:t>A</w:t>
      </w:r>
      <w:r>
        <w:t>T</w:t>
      </w:r>
      <w:r>
        <w:t>G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G</w:t>
      </w:r>
      <w:r>
        <w:t>G</w:t>
      </w:r>
      <w:r>
        <w:t>A</w:t>
      </w:r>
      <w:r>
        <w:t>A</w:t>
      </w:r>
      <w:r>
        <w:t>T</w:t>
      </w:r>
      <w:r>
        <w:t>G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G</w:t>
      </w:r>
      <w:r>
        <w:t>T</w:t>
      </w:r>
      <w:r>
        <w:t>A</w:t>
      </w:r>
      <w:r>
        <w:t>C</w:t>
      </w:r>
      <w:r>
        <w:t>C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T</w:t>
      </w:r>
      <w:r>
        <w:t>A</w:t>
      </w:r>
      <w:r>
        <w:t>A</w:t>
      </w:r>
      <w:r>
        <w:t>C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C</w:t>
      </w:r>
      <w:r>
        <w:t>A</w:t>
      </w:r>
      <w:r>
        <w:t>A</w:t>
      </w:r>
      <w:r>
        <w:t>A</w:t>
      </w:r>
      <w:r>
        <w:t>G</w:t>
      </w:r>
      <w:r>
        <w:t>G</w:t>
      </w:r>
      <w:r>
        <w:t>T</w:t>
      </w:r>
      <w:r>
        <w:t>T</w:t>
      </w:r>
      <w:r>
        <w:t>T</w:t>
      </w:r>
      <w:r>
        <w:t>T</w:t>
      </w:r>
      <w:r>
        <w:t>A</w:t>
      </w:r>
      <w:r>
        <w:t>C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C</w:t>
      </w:r>
      <w:r>
        <w:t>A</w:t>
      </w:r>
      <w:r>
        <w:t>T</w:t>
      </w:r>
      <w:r>
        <w:t>C</w:t>
      </w:r>
      <w:r>
        <w:t>T</w:t>
      </w:r>
      <w:r>
        <w:t>G</w:t>
      </w:r>
      <w:r>
        <w:t>G</w:t>
      </w:r>
      <w:r>
        <w:t>T</w:t>
      </w:r>
      <w:r>
        <w:t>A</w:t>
      </w:r>
      <w:r>
        <w:t>T</w:t>
      </w:r>
      <w:r>
        <w:t>T</w:t>
      </w:r>
      <w:r>
        <w:t>G</w:t>
      </w:r>
      <w:r>
        <w:t>G</w:t>
      </w:r>
      <w:r>
        <w:t>G</w:t>
      </w:r>
      <w:r>
        <w:t>G</w:t>
      </w:r>
      <w:r>
        <w:t>G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A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C</w:t>
      </w:r>
      <w:r>
        <w:t>G</w:t>
      </w:r>
      <w:r>
        <w:t>T</w:t>
      </w:r>
      <w:r>
        <w:t>A</w:t>
      </w:r>
      <w:r>
        <w:t>G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