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DB51_length_635_mean_cov_6.08818897638</w:t>
      </w:r>
    </w:p>
    <w:p>
      <w:pPr/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