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DB51_length_624_mean_cov_3.92467948718</w:t>
      </w:r>
    </w:p>
    <w:p>
      <w:pPr/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