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DB51_length_604_mean_cov_7.03642384106</w:t>
      </w:r>
    </w:p>
    <w:p>
      <w:pPr/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