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DB51_length_581_mean_cov_4.28743545611</w:t>
      </w:r>
    </w:p>
    <w:p>
      <w:pPr/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