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DB51_length_578_mean_cov_4.3875432526</w:t>
      </w:r>
    </w:p>
    <w:p>
      <w:pPr/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