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DB51_length_573_mean_cov_4.5410122164</w:t>
      </w:r>
    </w:p>
    <w:p>
      <w:pPr/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