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DB51_length_569_mean_cov_8.53427065026</w:t>
      </w:r>
    </w:p>
    <w:p>
      <w:pPr/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