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DB51_length_561_mean_cov_3.69875222816</w:t>
      </w:r>
    </w:p>
    <w:p>
      <w:pPr/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