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DB51_length_553_mean_cov_8.47920433996</w:t>
      </w:r>
    </w:p>
    <w:p>
      <w:pPr/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