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DB51_length_544_mean_cov_4.00183823529</w:t>
      </w:r>
    </w:p>
    <w:p>
      <w:pPr/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