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DB51_length_534_mean_cov_2.50374531835</w:t>
      </w:r>
    </w:p>
    <w:p>
      <w:pPr/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br/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