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DB51_length_521_mean_cov_6.26103646833</w:t>
      </w:r>
    </w:p>
    <w:p>
      <w:pPr/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