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DB51_length_498_mean_cov_6.89759036145</w:t>
      </w:r>
    </w:p>
    <w:p>
      <w:pPr/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