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DB51_length_484_mean_cov_3.85123966942</w:t>
      </w:r>
    </w:p>
    <w:p>
      <w:pPr/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