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DB51_length_483_mean_cov_4.11801242236</w:t>
      </w:r>
    </w:p>
    <w:p>
      <w:pPr/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