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DB51_length_396_mean_cov_3.4797979798</w:t>
      </w:r>
    </w:p>
    <w:p>
      <w:pPr/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br/>
      </w:r>
      <w:r>
        <w:rPr>
          <w:u w:val="single"/>
        </w:rP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