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DB51_length_394_mean_cov_7.99492385787</w:t>
      </w:r>
    </w:p>
    <w:p>
      <w:pPr/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