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DB51_length_361_mean_cov_2.90858725762</w:t>
      </w:r>
    </w:p>
    <w:p>
      <w:pPr/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